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BA30830" w14:textId="77777777" w:rsidR="00D23D48" w:rsidRDefault="009B4C29">
      <w:r>
        <w:rPr>
          <w:noProof/>
        </w:rPr>
        <w:pict w14:anchorId="10D89E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65.5pt;margin-top:-18pt;width:157.5pt;height:104.8pt;z-index:251657728">
            <v:imagedata r:id="rId5" o:title=""/>
            <w10:wrap type="square"/>
          </v:shape>
        </w:pict>
      </w:r>
    </w:p>
    <w:p w14:paraId="587DCEA3" w14:textId="77777777" w:rsidR="00D23D48" w:rsidRDefault="009B4C29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April 16, 2014</w:t>
      </w:r>
    </w:p>
    <w:p w14:paraId="6D6D1BB4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</w:p>
    <w:p w14:paraId="0DCCB617" w14:textId="77777777" w:rsidR="00976686" w:rsidRDefault="00976686">
      <w:pPr>
        <w:rPr>
          <w:rFonts w:ascii="Arial" w:eastAsia="Arial" w:hAnsi="Arial" w:cs="Arial"/>
          <w:sz w:val="28"/>
          <w:szCs w:val="28"/>
        </w:rPr>
      </w:pPr>
    </w:p>
    <w:p w14:paraId="017240D7" w14:textId="77777777" w:rsidR="00976686" w:rsidRDefault="00976686">
      <w:pPr>
        <w:rPr>
          <w:rFonts w:ascii="Arial" w:eastAsia="Arial" w:hAnsi="Arial" w:cs="Arial"/>
          <w:sz w:val="28"/>
          <w:szCs w:val="28"/>
        </w:rPr>
      </w:pPr>
    </w:p>
    <w:p w14:paraId="172E193A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Dear Parents,</w:t>
      </w:r>
    </w:p>
    <w:p w14:paraId="5E8A847C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</w:p>
    <w:p w14:paraId="03097A28" w14:textId="77777777" w:rsidR="00976686" w:rsidRDefault="00976686">
      <w:pPr>
        <w:rPr>
          <w:rFonts w:ascii="Arial" w:eastAsia="Arial" w:hAnsi="Arial" w:cs="Arial"/>
          <w:sz w:val="28"/>
          <w:szCs w:val="28"/>
        </w:rPr>
      </w:pPr>
    </w:p>
    <w:p w14:paraId="1D9FF7F2" w14:textId="77777777" w:rsidR="00D23D48" w:rsidRDefault="009B4C29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On Thursday, April 24</w:t>
      </w:r>
      <w:r w:rsidR="00D23D48">
        <w:rPr>
          <w:rFonts w:ascii="Arial" w:eastAsia="Arial" w:hAnsi="Arial" w:cs="Arial"/>
          <w:sz w:val="28"/>
          <w:szCs w:val="28"/>
        </w:rPr>
        <w:t>, the fifth grade will be taking a field trip to Brooks Middle School for the 5</w:t>
      </w:r>
      <w:r w:rsidR="00D23D48">
        <w:rPr>
          <w:rFonts w:ascii="Arial" w:eastAsia="Arial" w:hAnsi="Arial" w:cs="Arial"/>
          <w:sz w:val="28"/>
          <w:szCs w:val="28"/>
          <w:vertAlign w:val="superscript"/>
        </w:rPr>
        <w:t>th</w:t>
      </w:r>
      <w:r>
        <w:rPr>
          <w:rFonts w:ascii="Arial" w:eastAsia="Arial" w:hAnsi="Arial" w:cs="Arial"/>
          <w:sz w:val="28"/>
          <w:szCs w:val="28"/>
        </w:rPr>
        <w:t xml:space="preserve"> grade orientation</w:t>
      </w:r>
      <w:r w:rsidR="00D23D48">
        <w:rPr>
          <w:rFonts w:ascii="Arial" w:eastAsia="Arial" w:hAnsi="Arial" w:cs="Arial"/>
          <w:sz w:val="28"/>
          <w:szCs w:val="28"/>
        </w:rPr>
        <w:t xml:space="preserve">.  (Please note that this tour takes the place of individual student shadowing.)  We will leave </w:t>
      </w:r>
      <w:r>
        <w:rPr>
          <w:rFonts w:ascii="Arial" w:eastAsia="Arial" w:hAnsi="Arial" w:cs="Arial"/>
          <w:sz w:val="28"/>
          <w:szCs w:val="28"/>
        </w:rPr>
        <w:t>the school at approximately 9:15</w:t>
      </w:r>
      <w:r w:rsidR="00976686">
        <w:rPr>
          <w:rFonts w:ascii="Arial" w:eastAsia="Arial" w:hAnsi="Arial" w:cs="Arial"/>
          <w:sz w:val="28"/>
          <w:szCs w:val="28"/>
        </w:rPr>
        <w:t xml:space="preserve"> am</w:t>
      </w:r>
      <w:r w:rsidR="00D23D48">
        <w:rPr>
          <w:rFonts w:ascii="Arial" w:eastAsia="Arial" w:hAnsi="Arial" w:cs="Arial"/>
          <w:sz w:val="28"/>
          <w:szCs w:val="28"/>
        </w:rPr>
        <w:t xml:space="preserve"> and </w:t>
      </w:r>
      <w:r w:rsidR="00D23D48" w:rsidRPr="009B4C29">
        <w:rPr>
          <w:rFonts w:ascii="Arial" w:eastAsia="Arial" w:hAnsi="Arial" w:cs="Arial"/>
          <w:sz w:val="28"/>
          <w:szCs w:val="28"/>
          <w:u w:val="single"/>
        </w:rPr>
        <w:t>walk</w:t>
      </w:r>
      <w:r w:rsidR="00D23D48">
        <w:rPr>
          <w:rFonts w:ascii="Arial" w:eastAsia="Arial" w:hAnsi="Arial" w:cs="Arial"/>
          <w:sz w:val="28"/>
          <w:szCs w:val="28"/>
        </w:rPr>
        <w:t xml:space="preserve"> to Brooks.  We will return </w:t>
      </w:r>
      <w:r>
        <w:rPr>
          <w:rFonts w:ascii="Arial" w:eastAsia="Arial" w:hAnsi="Arial" w:cs="Arial"/>
          <w:sz w:val="28"/>
          <w:szCs w:val="28"/>
        </w:rPr>
        <w:t>to Holmes at approximately 11:45</w:t>
      </w:r>
      <w:r w:rsidR="00976686">
        <w:rPr>
          <w:rFonts w:ascii="Arial" w:eastAsia="Arial" w:hAnsi="Arial" w:cs="Arial"/>
          <w:sz w:val="28"/>
          <w:szCs w:val="28"/>
        </w:rPr>
        <w:t xml:space="preserve"> am</w:t>
      </w:r>
      <w:r w:rsidR="00D23D48">
        <w:rPr>
          <w:rFonts w:ascii="Arial" w:eastAsia="Arial" w:hAnsi="Arial" w:cs="Arial"/>
          <w:sz w:val="28"/>
          <w:szCs w:val="28"/>
        </w:rPr>
        <w:t xml:space="preserve">. </w:t>
      </w:r>
      <w:r>
        <w:rPr>
          <w:rFonts w:ascii="Arial" w:eastAsia="Arial" w:hAnsi="Arial" w:cs="Arial"/>
          <w:sz w:val="28"/>
          <w:szCs w:val="28"/>
        </w:rPr>
        <w:t xml:space="preserve">  Please make sure that your child is dressed appropriately for the walk.</w:t>
      </w:r>
      <w:r w:rsidRPr="009B4C29"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 xml:space="preserve">There is no cost for this field trip.  </w:t>
      </w:r>
    </w:p>
    <w:p w14:paraId="1CF7C73A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</w:p>
    <w:p w14:paraId="68A2AB0C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Please sign the permission form and return it to your chil</w:t>
      </w:r>
      <w:r w:rsidR="009B4C29">
        <w:rPr>
          <w:rFonts w:ascii="Arial" w:eastAsia="Arial" w:hAnsi="Arial" w:cs="Arial"/>
          <w:sz w:val="28"/>
          <w:szCs w:val="28"/>
        </w:rPr>
        <w:t>d’s teacher by Wednesday, April 23</w:t>
      </w:r>
      <w:r>
        <w:rPr>
          <w:rFonts w:ascii="Arial" w:eastAsia="Arial" w:hAnsi="Arial" w:cs="Arial"/>
          <w:sz w:val="28"/>
          <w:szCs w:val="28"/>
        </w:rPr>
        <w:t>.  Thank you.</w:t>
      </w:r>
    </w:p>
    <w:p w14:paraId="4388E74A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</w:p>
    <w:p w14:paraId="761DEC5A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  <w:bookmarkStart w:id="0" w:name="_GoBack"/>
      <w:bookmarkEnd w:id="0"/>
    </w:p>
    <w:p w14:paraId="75013D2A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Sincerely,</w:t>
      </w:r>
    </w:p>
    <w:p w14:paraId="4B9479DB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</w:p>
    <w:p w14:paraId="1A139B4E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The Fifth Grade Team</w:t>
      </w:r>
    </w:p>
    <w:p w14:paraId="7D39C384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</w:p>
    <w:p w14:paraId="2C0EAA65" w14:textId="77777777" w:rsidR="00D23D48" w:rsidRDefault="00D23D48">
      <w:pPr>
        <w:pBdr>
          <w:bottom w:val="single" w:sz="12" w:space="0" w:color="808080"/>
        </w:pBdr>
        <w:rPr>
          <w:rFonts w:ascii="Arial" w:eastAsia="Arial" w:hAnsi="Arial" w:cs="Arial"/>
          <w:sz w:val="28"/>
          <w:szCs w:val="28"/>
        </w:rPr>
      </w:pPr>
    </w:p>
    <w:p w14:paraId="49ABBFE1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</w:p>
    <w:p w14:paraId="5CECF6C0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</w:p>
    <w:p w14:paraId="09C2FFB1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</w:p>
    <w:p w14:paraId="18D7D7E9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I give my son/daughter, _______________________ permission to </w:t>
      </w:r>
      <w:r w:rsidRPr="009B4C29">
        <w:rPr>
          <w:rFonts w:ascii="Arial" w:eastAsia="Arial" w:hAnsi="Arial" w:cs="Arial"/>
          <w:sz w:val="28"/>
          <w:szCs w:val="28"/>
          <w:u w:val="single"/>
        </w:rPr>
        <w:t>walk</w:t>
      </w:r>
      <w:r>
        <w:rPr>
          <w:rFonts w:ascii="Arial" w:eastAsia="Arial" w:hAnsi="Arial" w:cs="Arial"/>
          <w:sz w:val="28"/>
          <w:szCs w:val="28"/>
        </w:rPr>
        <w:t xml:space="preserve"> to Brooks Middle School for a school tour o</w:t>
      </w:r>
      <w:r w:rsidR="009B4C29">
        <w:rPr>
          <w:rFonts w:ascii="Arial" w:eastAsia="Arial" w:hAnsi="Arial" w:cs="Arial"/>
          <w:sz w:val="28"/>
          <w:szCs w:val="28"/>
        </w:rPr>
        <w:t>n Thursday, April 24, 2014.</w:t>
      </w:r>
    </w:p>
    <w:p w14:paraId="2B82B85F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</w:p>
    <w:p w14:paraId="50E7ED3A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</w:p>
    <w:p w14:paraId="6C84A64E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</w:p>
    <w:p w14:paraId="37ECEF2E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</w:p>
    <w:p w14:paraId="17A08078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_________________________________</w:t>
      </w:r>
    </w:p>
    <w:p w14:paraId="036D3D63" w14:textId="77777777" w:rsidR="00D23D48" w:rsidRDefault="00D23D48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Parent Signature  </w:t>
      </w:r>
    </w:p>
    <w:sectPr w:rsidR="00D23D4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7B3E"/>
    <w:rsid w:val="00510CDC"/>
    <w:rsid w:val="00976686"/>
    <w:rsid w:val="009B4C29"/>
    <w:rsid w:val="00A77B3E"/>
    <w:rsid w:val="00D2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4DDB0D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color w:val="000000"/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Subtitle">
    <w:name w:val="Subtitle"/>
    <w:basedOn w:val="Normal"/>
    <w:qFormat/>
    <w:rsid w:val="00EF7B96"/>
    <w:pPr>
      <w:spacing w:after="60"/>
      <w:jc w:val="center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696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apeterson</dc:creator>
  <cp:lastModifiedBy>Administrator</cp:lastModifiedBy>
  <cp:revision>3</cp:revision>
  <cp:lastPrinted>2012-03-05T22:54:00Z</cp:lastPrinted>
  <dcterms:created xsi:type="dcterms:W3CDTF">2012-03-19T22:12:00Z</dcterms:created>
  <dcterms:modified xsi:type="dcterms:W3CDTF">2014-04-15T20:39:00Z</dcterms:modified>
</cp:coreProperties>
</file>